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49" w:rsidRPr="00652825" w:rsidRDefault="00172E49" w:rsidP="00573FD3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 w:rsidRPr="00652825">
        <w:rPr>
          <w:b/>
          <w:bCs/>
          <w:color w:val="215868"/>
          <w:sz w:val="36"/>
          <w:szCs w:val="36"/>
        </w:rPr>
        <w:t>Zadanie</w:t>
      </w:r>
    </w:p>
    <w:p w:rsidR="00172E49" w:rsidRPr="00652825" w:rsidRDefault="00172E49" w:rsidP="00C123B1">
      <w:pPr>
        <w:rPr>
          <w:rFonts w:ascii="Cambria" w:hAnsi="Cambria" w:cs="Cambria"/>
          <w:lang w:eastAsia="pl-PL"/>
        </w:rPr>
      </w:pPr>
    </w:p>
    <w:p w:rsidR="00172E49" w:rsidRPr="00652825" w:rsidRDefault="0067712C" w:rsidP="00044306">
      <w:pPr>
        <w:numPr>
          <w:ilvl w:val="0"/>
          <w:numId w:val="28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30pt;margin-top:11.2pt;width:2in;height:123pt;z-index:-1">
            <v:imagedata r:id="rId8" o:title=""/>
          </v:shape>
        </w:pict>
      </w:r>
      <w:r w:rsidR="00172E49" w:rsidRPr="00F62F5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Rozwiąż równania</w:t>
      </w:r>
      <w:r w:rsidR="00172E49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172E49" w:rsidRPr="00F62F5F" w:rsidRDefault="00172E49" w:rsidP="00044306">
      <w:pPr>
        <w:numPr>
          <w:ilvl w:val="1"/>
          <w:numId w:val="28"/>
        </w:num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position w:val="-10"/>
        </w:rPr>
        <w:object w:dxaOrig="1200" w:dyaOrig="320">
          <v:shape id="_x0000_i1025" type="#_x0000_t75" style="width:97.5pt;height:24.75pt" o:ole="">
            <v:imagedata r:id="rId9" o:title=""/>
          </v:shape>
          <o:OLEObject Type="Embed" ProgID="Equation.3" ShapeID="_x0000_i1025" DrawAspect="Content" ObjectID="_1439056834" r:id="rId10"/>
        </w:object>
      </w:r>
    </w:p>
    <w:p w:rsidR="00172E49" w:rsidRPr="00F62F5F" w:rsidRDefault="00172E49" w:rsidP="00044306">
      <w:pPr>
        <w:numPr>
          <w:ilvl w:val="1"/>
          <w:numId w:val="28"/>
        </w:num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position w:val="-10"/>
        </w:rPr>
        <w:object w:dxaOrig="1480" w:dyaOrig="320">
          <v:shape id="_x0000_i1026" type="#_x0000_t75" style="width:125.25pt;height:24.75pt" o:ole="">
            <v:imagedata r:id="rId11" o:title=""/>
          </v:shape>
          <o:OLEObject Type="Embed" ProgID="Equation.3" ShapeID="_x0000_i1026" DrawAspect="Content" ObjectID="_1439056835" r:id="rId12"/>
        </w:object>
      </w:r>
    </w:p>
    <w:p w:rsidR="00172E49" w:rsidRPr="00F62F5F" w:rsidRDefault="00172E49" w:rsidP="00044306">
      <w:pPr>
        <w:numPr>
          <w:ilvl w:val="1"/>
          <w:numId w:val="28"/>
        </w:num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position w:val="-10"/>
        </w:rPr>
        <w:object w:dxaOrig="1920" w:dyaOrig="320">
          <v:shape id="_x0000_i1027" type="#_x0000_t75" style="width:164.25pt;height:25.5pt" o:ole="">
            <v:imagedata r:id="rId13" o:title=""/>
          </v:shape>
          <o:OLEObject Type="Embed" ProgID="Equation.3" ShapeID="_x0000_i1027" DrawAspect="Content" ObjectID="_1439056836" r:id="rId14"/>
        </w:object>
      </w:r>
      <w:bookmarkStart w:id="0" w:name="_GoBack"/>
      <w:bookmarkEnd w:id="0"/>
    </w:p>
    <w:p w:rsidR="00172E49" w:rsidRPr="00F62F5F" w:rsidRDefault="00172E49" w:rsidP="00044306">
      <w:pPr>
        <w:numPr>
          <w:ilvl w:val="1"/>
          <w:numId w:val="28"/>
        </w:num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0D3EEB">
        <w:rPr>
          <w:position w:val="-10"/>
        </w:rPr>
        <w:object w:dxaOrig="2079" w:dyaOrig="320">
          <v:shape id="_x0000_i1028" type="#_x0000_t75" style="width:186pt;height:26.25pt" o:ole="">
            <v:imagedata r:id="rId15" o:title=""/>
          </v:shape>
          <o:OLEObject Type="Embed" ProgID="Equation.3" ShapeID="_x0000_i1028" DrawAspect="Content" ObjectID="_1439056837" r:id="rId16"/>
        </w:object>
      </w:r>
    </w:p>
    <w:p w:rsidR="00172E49" w:rsidRDefault="00172E49" w:rsidP="00F62F5F">
      <w:pPr>
        <w:spacing w:line="480" w:lineRule="auto"/>
        <w:rPr>
          <w:position w:val="-10"/>
        </w:rPr>
      </w:pPr>
    </w:p>
    <w:p w:rsidR="00172E49" w:rsidRDefault="00172E49" w:rsidP="00F62F5F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sectPr w:rsidR="00172E49" w:rsidSect="001400E4">
      <w:headerReference w:type="default" r:id="rId17"/>
      <w:footerReference w:type="default" r:id="rId18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2C" w:rsidRDefault="0067712C">
      <w:pPr>
        <w:spacing w:after="0" w:line="240" w:lineRule="auto"/>
      </w:pPr>
      <w:r>
        <w:separator/>
      </w:r>
    </w:p>
  </w:endnote>
  <w:endnote w:type="continuationSeparator" w:id="0">
    <w:p w:rsidR="0067712C" w:rsidRDefault="0067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E49" w:rsidRDefault="0067712C">
    <w:pPr>
      <w:pStyle w:val="Stopka"/>
    </w:pPr>
    <w:r>
      <w:rPr>
        <w:noProof/>
      </w:rPr>
      <w:pict>
        <v:group id="Grupa 80" o:spid="_x0000_s2051" style="position:absolute;margin-left:495.15pt;margin-top:785.2pt;width:34.4pt;height:56.45pt;z-index:3;mso-position-horizontal-relative:margin;mso-position-vertical-relative:page" coordorigin="1743,14699" coordsize="688,11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2" type="#_x0000_t32" style="position:absolute;left:2111;top:15387;width:0;height:441;flip:y;visibility:visible" o:connectortype="straight" strokecolor="#7f7f7f"/>
          <v:rect id="Rectangle 78" o:spid="_x0000_s2053" style="position:absolute;left:1743;top:14699;width:688;height:688;visibility:visible;v-text-anchor:middle" filled="f" strokecolor="#7f7f7f">
            <v:textbox>
              <w:txbxContent>
                <w:p w:rsidR="00172E49" w:rsidRPr="00FA0416" w:rsidRDefault="00172E49">
                  <w:pPr>
                    <w:pStyle w:val="Stopka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RPr="00FA0416">
                    <w:rPr>
                      <w:color w:val="FFFFFF"/>
                    </w:rPr>
                    <w:fldChar w:fldCharType="begin"/>
                  </w:r>
                  <w:r w:rsidRPr="00FA0416">
                    <w:rPr>
                      <w:color w:val="FFFFFF"/>
                    </w:rPr>
                    <w:instrText>PAGE    \* MERGEFORMAT</w:instrText>
                  </w:r>
                  <w:r w:rsidRPr="00FA0416">
                    <w:rPr>
                      <w:color w:val="FFFFFF"/>
                    </w:rPr>
                    <w:fldChar w:fldCharType="separate"/>
                  </w:r>
                  <w:r w:rsidR="00CE61CB" w:rsidRPr="00CE61CB">
                    <w:rPr>
                      <w:noProof/>
                      <w:color w:val="FFFFFF"/>
                      <w:sz w:val="16"/>
                      <w:szCs w:val="16"/>
                    </w:rPr>
                    <w:t>1</w:t>
                  </w:r>
                  <w:r w:rsidRPr="00FA0416">
                    <w:rPr>
                      <w:color w:val="FFFFFF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2C" w:rsidRDefault="0067712C">
      <w:pPr>
        <w:spacing w:after="0" w:line="240" w:lineRule="auto"/>
      </w:pPr>
      <w:r>
        <w:separator/>
      </w:r>
    </w:p>
  </w:footnote>
  <w:footnote w:type="continuationSeparator" w:id="0">
    <w:p w:rsidR="0067712C" w:rsidRDefault="0067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E49" w:rsidRDefault="0067712C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72E49" w:rsidRPr="002C4363" w:rsidRDefault="00172E49">
                <w:pPr>
                  <w:jc w:val="center"/>
                  <w:rPr>
                    <w:color w:val="FFFFFF"/>
                  </w:rPr>
                </w:pPr>
                <w:r w:rsidRPr="00F62F5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równań z nawiasami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72E49" w:rsidRPr="002C4363" w:rsidRDefault="00172E49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72E49" w:rsidRDefault="00172E49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546C3182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913C4D"/>
    <w:multiLevelType w:val="hybridMultilevel"/>
    <w:tmpl w:val="5310E02C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17"/>
  </w:num>
  <w:num w:numId="21">
    <w:abstractNumId w:val="13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85"/>
    <w:rsid w:val="000335B4"/>
    <w:rsid w:val="00034A5D"/>
    <w:rsid w:val="00044306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D3EEB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2E49"/>
    <w:rsid w:val="001749F4"/>
    <w:rsid w:val="00185C0E"/>
    <w:rsid w:val="00190708"/>
    <w:rsid w:val="001914FB"/>
    <w:rsid w:val="00193CE8"/>
    <w:rsid w:val="001A18F1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7712C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D4929"/>
    <w:rsid w:val="00CD6123"/>
    <w:rsid w:val="00CE577E"/>
    <w:rsid w:val="00CE61CB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24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0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Rozwiązanie równania, liczba spełniająca równanie</cp:keywords>
  <cp:lastModifiedBy>Ania</cp:lastModifiedBy>
  <cp:revision>6</cp:revision>
  <cp:lastPrinted>2013-08-26T19:14:00Z</cp:lastPrinted>
  <dcterms:created xsi:type="dcterms:W3CDTF">2013-08-22T14:46:00Z</dcterms:created>
  <dcterms:modified xsi:type="dcterms:W3CDTF">2013-08-26T19:14:00Z</dcterms:modified>
</cp:coreProperties>
</file>